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3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李玉龙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5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中西临九25;中西临253;中西临254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